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AFF" w:rsidRDefault="00061E80" w:rsidP="000A2AFF">
      <w:pPr>
        <w:pStyle w:val="Heading1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3131820" cy="137096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871" cy="1377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430" w:rsidRPr="00322696" w:rsidRDefault="00B97847" w:rsidP="000A2AFF">
      <w:pPr>
        <w:pStyle w:val="Heading1"/>
        <w:jc w:val="center"/>
        <w:rPr>
          <w:lang w:val="mk-MK"/>
        </w:rPr>
      </w:pPr>
      <w:r w:rsidRPr="00061E80">
        <w:rPr>
          <w:color w:val="000000" w:themeColor="text1"/>
        </w:rPr>
        <w:t>ПРОГРАМА ЗА РАБОТА</w:t>
      </w:r>
      <w:r w:rsidRPr="00061E80">
        <w:rPr>
          <w:color w:val="000000" w:themeColor="text1"/>
        </w:rPr>
        <w:br/>
      </w:r>
      <w:proofErr w:type="spellStart"/>
      <w:r w:rsidRPr="00061E80">
        <w:rPr>
          <w:color w:val="000000" w:themeColor="text1"/>
        </w:rPr>
        <w:t>на</w:t>
      </w:r>
      <w:proofErr w:type="spellEnd"/>
      <w:r w:rsidRPr="00061E80">
        <w:rPr>
          <w:color w:val="000000" w:themeColor="text1"/>
        </w:rPr>
        <w:t xml:space="preserve"> Одделение за култура</w:t>
      </w:r>
      <w:r w:rsidRPr="00061E80">
        <w:rPr>
          <w:color w:val="000000" w:themeColor="text1"/>
        </w:rPr>
        <w:br/>
      </w:r>
      <w:proofErr w:type="spellStart"/>
      <w:r w:rsidRPr="00061E80">
        <w:rPr>
          <w:color w:val="000000" w:themeColor="text1"/>
        </w:rPr>
        <w:t>Културатарастесодецата</w:t>
      </w:r>
      <w:proofErr w:type="spellEnd"/>
      <w:r w:rsidR="000A2AFF">
        <w:rPr>
          <w:color w:val="000000" w:themeColor="text1"/>
          <w:lang w:val="mk-MK"/>
        </w:rPr>
        <w:t xml:space="preserve"> „За сите деца “</w:t>
      </w:r>
      <w:r w:rsidRPr="00061E80">
        <w:rPr>
          <w:color w:val="000000" w:themeColor="text1"/>
        </w:rPr>
        <w:br/>
        <w:t>Општина Охрид – 202</w:t>
      </w:r>
      <w:r w:rsidR="00322696">
        <w:rPr>
          <w:color w:val="000000" w:themeColor="text1"/>
          <w:lang w:val="mk-MK"/>
        </w:rPr>
        <w:t>6</w:t>
      </w:r>
    </w:p>
    <w:p w:rsidR="00933430" w:rsidRPr="00061E80" w:rsidRDefault="00B97847">
      <w:pPr>
        <w:pStyle w:val="Heading2"/>
        <w:rPr>
          <w:color w:val="000000" w:themeColor="text1"/>
        </w:rPr>
      </w:pPr>
      <w:r w:rsidRPr="00061E80">
        <w:rPr>
          <w:color w:val="000000" w:themeColor="text1"/>
        </w:rPr>
        <w:t>1. ВОВЕД</w:t>
      </w:r>
    </w:p>
    <w:p w:rsidR="00061E80" w:rsidRDefault="00B97847">
      <w:pPr>
        <w:rPr>
          <w:lang w:val="mk-MK"/>
        </w:rPr>
      </w:pPr>
      <w:r>
        <w:t xml:space="preserve">Општина Охрид, </w:t>
      </w:r>
      <w:proofErr w:type="spellStart"/>
      <w:r>
        <w:t>прекуОдделението</w:t>
      </w:r>
      <w:proofErr w:type="spellEnd"/>
      <w:r>
        <w:t xml:space="preserve"> за култура, </w:t>
      </w:r>
      <w:proofErr w:type="spellStart"/>
      <w:r>
        <w:t>ја</w:t>
      </w:r>
      <w:proofErr w:type="spellEnd"/>
      <w:r w:rsidR="005777FB">
        <w:t xml:space="preserve"> </w:t>
      </w:r>
      <w:proofErr w:type="spellStart"/>
      <w:r>
        <w:t>спроведува</w:t>
      </w:r>
      <w:proofErr w:type="spellEnd"/>
      <w:r w:rsidR="005777FB">
        <w:t xml:space="preserve"> </w:t>
      </w:r>
      <w:proofErr w:type="spellStart"/>
      <w:r>
        <w:t>програмата</w:t>
      </w:r>
      <w:proofErr w:type="spellEnd"/>
      <w:r>
        <w:t xml:space="preserve"> „</w:t>
      </w:r>
      <w:proofErr w:type="spellStart"/>
      <w:r>
        <w:t>Културата</w:t>
      </w:r>
      <w:proofErr w:type="spellEnd"/>
      <w:r w:rsidR="005777FB">
        <w:t xml:space="preserve"> </w:t>
      </w:r>
      <w:proofErr w:type="spellStart"/>
      <w:r>
        <w:t>расте</w:t>
      </w:r>
      <w:proofErr w:type="spellEnd"/>
      <w:r w:rsidR="005777FB">
        <w:t xml:space="preserve"> </w:t>
      </w:r>
      <w:proofErr w:type="spellStart"/>
      <w:r>
        <w:t>со</w:t>
      </w:r>
      <w:proofErr w:type="spellEnd"/>
      <w:r w:rsidR="005777FB">
        <w:t xml:space="preserve"> </w:t>
      </w:r>
      <w:proofErr w:type="spellStart"/>
      <w:r>
        <w:t>децата</w:t>
      </w:r>
      <w:proofErr w:type="spellEnd"/>
      <w:proofErr w:type="gramStart"/>
      <w:r>
        <w:t xml:space="preserve">“ </w:t>
      </w:r>
      <w:proofErr w:type="spellStart"/>
      <w:r>
        <w:t>со</w:t>
      </w:r>
      <w:proofErr w:type="spellEnd"/>
      <w:proofErr w:type="gramEnd"/>
      <w:r w:rsidR="005777FB">
        <w:t xml:space="preserve"> </w:t>
      </w:r>
      <w:proofErr w:type="spellStart"/>
      <w:r>
        <w:t>цел</w:t>
      </w:r>
      <w:proofErr w:type="spellEnd"/>
      <w:r w:rsidR="005777FB">
        <w:t xml:space="preserve"> </w:t>
      </w:r>
      <w:proofErr w:type="spellStart"/>
      <w:r>
        <w:t>создавање</w:t>
      </w:r>
      <w:proofErr w:type="spellEnd"/>
      <w:r w:rsidR="005777FB">
        <w:t xml:space="preserve"> </w:t>
      </w:r>
      <w:proofErr w:type="spellStart"/>
      <w:r>
        <w:t>континуирани</w:t>
      </w:r>
      <w:proofErr w:type="spellEnd"/>
      <w:r>
        <w:t xml:space="preserve">, </w:t>
      </w:r>
      <w:proofErr w:type="spellStart"/>
      <w:r>
        <w:t>едукативни</w:t>
      </w:r>
      <w:proofErr w:type="spellEnd"/>
      <w:r>
        <w:t xml:space="preserve"> и </w:t>
      </w:r>
      <w:proofErr w:type="spellStart"/>
      <w:r>
        <w:t>креативникултурнисодржини</w:t>
      </w:r>
      <w:proofErr w:type="spellEnd"/>
      <w:r>
        <w:t xml:space="preserve"> за </w:t>
      </w:r>
      <w:proofErr w:type="spellStart"/>
      <w:r>
        <w:t>најмладите</w:t>
      </w:r>
      <w:proofErr w:type="spellEnd"/>
      <w:r w:rsidR="00061E80">
        <w:rPr>
          <w:lang w:val="mk-MK"/>
        </w:rPr>
        <w:t>.</w:t>
      </w:r>
    </w:p>
    <w:p w:rsidR="00061E80" w:rsidRDefault="00B97847" w:rsidP="00061E80">
      <w:pPr>
        <w:rPr>
          <w:lang w:val="mk-MK"/>
        </w:rPr>
      </w:pPr>
      <w:proofErr w:type="spellStart"/>
      <w:r>
        <w:t>Програмата</w:t>
      </w:r>
      <w:proofErr w:type="spellEnd"/>
      <w:r w:rsidR="005777FB">
        <w:t xml:space="preserve"> </w:t>
      </w:r>
      <w:proofErr w:type="spellStart"/>
      <w:r>
        <w:t>се</w:t>
      </w:r>
      <w:proofErr w:type="spellEnd"/>
      <w:r w:rsidR="005777FB">
        <w:t xml:space="preserve"> </w:t>
      </w:r>
      <w:proofErr w:type="spellStart"/>
      <w:r>
        <w:t>реализира</w:t>
      </w:r>
      <w:proofErr w:type="spellEnd"/>
      <w:r w:rsidR="005777FB">
        <w:t xml:space="preserve"> </w:t>
      </w:r>
      <w:proofErr w:type="spellStart"/>
      <w:r>
        <w:t>секој</w:t>
      </w:r>
      <w:proofErr w:type="spellEnd"/>
      <w:r w:rsidR="005777FB">
        <w:t xml:space="preserve"> </w:t>
      </w:r>
      <w:proofErr w:type="spellStart"/>
      <w:r>
        <w:t>петок</w:t>
      </w:r>
      <w:proofErr w:type="spellEnd"/>
      <w:r>
        <w:t xml:space="preserve"> и </w:t>
      </w:r>
      <w:proofErr w:type="spellStart"/>
      <w:r>
        <w:t>има</w:t>
      </w:r>
      <w:proofErr w:type="spellEnd"/>
      <w:r>
        <w:t xml:space="preserve"> за </w:t>
      </w:r>
      <w:proofErr w:type="spellStart"/>
      <w:r>
        <w:t>цел</w:t>
      </w:r>
      <w:proofErr w:type="spellEnd"/>
      <w:r w:rsidR="005777FB">
        <w:t xml:space="preserve"> </w:t>
      </w:r>
      <w:proofErr w:type="spellStart"/>
      <w:r>
        <w:t>да</w:t>
      </w:r>
      <w:proofErr w:type="spellEnd"/>
      <w:r w:rsidR="005777FB">
        <w:t xml:space="preserve"> </w:t>
      </w:r>
      <w:proofErr w:type="spellStart"/>
      <w:r>
        <w:t>ги</w:t>
      </w:r>
      <w:proofErr w:type="spellEnd"/>
      <w:r w:rsidR="005777FB">
        <w:t xml:space="preserve"> </w:t>
      </w:r>
      <w:proofErr w:type="spellStart"/>
      <w:r>
        <w:t>поттикне</w:t>
      </w:r>
      <w:proofErr w:type="spellEnd"/>
      <w:r w:rsidR="005777FB">
        <w:t xml:space="preserve"> </w:t>
      </w:r>
      <w:proofErr w:type="spellStart"/>
      <w:r>
        <w:t>децата</w:t>
      </w:r>
      <w:proofErr w:type="spellEnd"/>
      <w:r w:rsidR="005777FB">
        <w:t xml:space="preserve"> </w:t>
      </w:r>
      <w:proofErr w:type="spellStart"/>
      <w:r>
        <w:t>активно</w:t>
      </w:r>
      <w:proofErr w:type="spellEnd"/>
      <w:r w:rsidR="005777FB">
        <w:t xml:space="preserve"> </w:t>
      </w:r>
      <w:proofErr w:type="spellStart"/>
      <w:r>
        <w:t>да</w:t>
      </w:r>
      <w:proofErr w:type="spellEnd"/>
      <w:r w:rsidR="005777FB">
        <w:t xml:space="preserve"> </w:t>
      </w:r>
      <w:proofErr w:type="spellStart"/>
      <w:r>
        <w:t>учествуваат</w:t>
      </w:r>
      <w:proofErr w:type="spellEnd"/>
      <w:r w:rsidR="005777FB">
        <w:t xml:space="preserve"> </w:t>
      </w:r>
      <w:proofErr w:type="spellStart"/>
      <w:r>
        <w:t>во</w:t>
      </w:r>
      <w:proofErr w:type="spellEnd"/>
      <w:r w:rsidR="005777FB">
        <w:t xml:space="preserve"> </w:t>
      </w:r>
      <w:proofErr w:type="spellStart"/>
      <w:r>
        <w:t>културниот</w:t>
      </w:r>
      <w:proofErr w:type="spellEnd"/>
      <w:r w:rsidR="005777FB">
        <w:t xml:space="preserve"> </w:t>
      </w:r>
      <w:proofErr w:type="spellStart"/>
      <w:r>
        <w:t>живот</w:t>
      </w:r>
      <w:proofErr w:type="spellEnd"/>
      <w:r>
        <w:t xml:space="preserve">, </w:t>
      </w:r>
      <w:proofErr w:type="spellStart"/>
      <w:r>
        <w:t>да</w:t>
      </w:r>
      <w:proofErr w:type="spellEnd"/>
      <w:r w:rsidR="005777FB">
        <w:t xml:space="preserve"> </w:t>
      </w:r>
      <w:proofErr w:type="spellStart"/>
      <w:r>
        <w:t>ја</w:t>
      </w:r>
      <w:proofErr w:type="spellEnd"/>
      <w:r w:rsidR="005777FB">
        <w:t xml:space="preserve"> </w:t>
      </w:r>
      <w:proofErr w:type="spellStart"/>
      <w:r>
        <w:t>негуваат</w:t>
      </w:r>
      <w:proofErr w:type="spellEnd"/>
      <w:r w:rsidR="005777FB">
        <w:t xml:space="preserve"> </w:t>
      </w:r>
      <w:proofErr w:type="spellStart"/>
      <w:r>
        <w:t>љубовта</w:t>
      </w:r>
      <w:proofErr w:type="spellEnd"/>
      <w:r w:rsidR="005777FB">
        <w:t xml:space="preserve"> </w:t>
      </w:r>
      <w:proofErr w:type="spellStart"/>
      <w:r>
        <w:t>кон</w:t>
      </w:r>
      <w:proofErr w:type="spellEnd"/>
      <w:r w:rsidR="005777FB">
        <w:t xml:space="preserve"> </w:t>
      </w:r>
      <w:proofErr w:type="spellStart"/>
      <w:proofErr w:type="gramStart"/>
      <w:r>
        <w:t>уметностите</w:t>
      </w:r>
      <w:proofErr w:type="spellEnd"/>
      <w:r w:rsidR="005777FB">
        <w:t xml:space="preserve"> </w:t>
      </w:r>
      <w:r>
        <w:t xml:space="preserve"> и</w:t>
      </w:r>
      <w:proofErr w:type="gramEnd"/>
      <w:r>
        <w:t xml:space="preserve"> </w:t>
      </w:r>
      <w:proofErr w:type="spellStart"/>
      <w:r>
        <w:t>да</w:t>
      </w:r>
      <w:proofErr w:type="spellEnd"/>
      <w:r w:rsidR="005777FB">
        <w:t xml:space="preserve"> </w:t>
      </w:r>
      <w:proofErr w:type="spellStart"/>
      <w:r>
        <w:t>ја</w:t>
      </w:r>
      <w:proofErr w:type="spellEnd"/>
      <w:r w:rsidR="005777FB">
        <w:t xml:space="preserve"> </w:t>
      </w:r>
      <w:proofErr w:type="spellStart"/>
      <w:r>
        <w:t>откријат</w:t>
      </w:r>
      <w:proofErr w:type="spellEnd"/>
      <w:r w:rsidR="005777FB">
        <w:t xml:space="preserve"> </w:t>
      </w:r>
      <w:proofErr w:type="spellStart"/>
      <w:r>
        <w:t>локалната</w:t>
      </w:r>
      <w:proofErr w:type="spellEnd"/>
      <w:r w:rsidR="005777FB">
        <w:t xml:space="preserve"> </w:t>
      </w:r>
      <w:proofErr w:type="spellStart"/>
      <w:r>
        <w:t>традиција</w:t>
      </w:r>
      <w:proofErr w:type="spellEnd"/>
      <w:r w:rsidR="00061E80">
        <w:rPr>
          <w:lang w:val="mk-MK"/>
        </w:rPr>
        <w:t xml:space="preserve"> на забавен, креативен и рекреативен начин.2.</w:t>
      </w:r>
    </w:p>
    <w:p w:rsidR="00933430" w:rsidRPr="00061E80" w:rsidRDefault="00B97847" w:rsidP="00061E80">
      <w:pPr>
        <w:rPr>
          <w:lang w:val="mk-MK"/>
        </w:rPr>
      </w:pPr>
      <w:r w:rsidRPr="00061E80">
        <w:rPr>
          <w:color w:val="000000" w:themeColor="text1"/>
        </w:rPr>
        <w:t>ЦЕЛИ НА ПРОГРАМАТА</w:t>
      </w:r>
    </w:p>
    <w:p w:rsidR="00933430" w:rsidRDefault="00B97847">
      <w:r>
        <w:t>- Општа цел: Создавање редовна, достапна и квалитетна културна понуда за деца.</w:t>
      </w:r>
    </w:p>
    <w:p w:rsidR="00933430" w:rsidRDefault="00B97847">
      <w:r>
        <w:t>- Специфични цели:</w:t>
      </w:r>
    </w:p>
    <w:p w:rsidR="00933430" w:rsidRDefault="00B97847">
      <w:r>
        <w:t xml:space="preserve">  • Поттикнување на детското творештво.</w:t>
      </w:r>
    </w:p>
    <w:p w:rsidR="00933430" w:rsidRDefault="00B97847">
      <w:r>
        <w:t xml:space="preserve">  • Вклучување на локални уметници и занаетчии.</w:t>
      </w:r>
    </w:p>
    <w:p w:rsidR="00933430" w:rsidRDefault="00B97847">
      <w:r>
        <w:t xml:space="preserve">  • Развивање културни навики.</w:t>
      </w:r>
    </w:p>
    <w:p w:rsidR="00933430" w:rsidRDefault="00B97847">
      <w:r>
        <w:t xml:space="preserve">  • Афирмација на охридската традиција.</w:t>
      </w:r>
    </w:p>
    <w:p w:rsidR="00933430" w:rsidRDefault="00B97847">
      <w:r>
        <w:t xml:space="preserve">  • Бесплатни програми секој петок.</w:t>
      </w:r>
    </w:p>
    <w:p w:rsidR="00933430" w:rsidRDefault="00B97847">
      <w:r>
        <w:t xml:space="preserve">  • Поттикнување тимска работа и социјализација.</w:t>
      </w:r>
    </w:p>
    <w:p w:rsidR="00933430" w:rsidRPr="00061E80" w:rsidRDefault="00B97847">
      <w:pPr>
        <w:pStyle w:val="Heading2"/>
        <w:rPr>
          <w:color w:val="auto"/>
        </w:rPr>
      </w:pPr>
      <w:r w:rsidRPr="00061E80">
        <w:rPr>
          <w:color w:val="auto"/>
        </w:rPr>
        <w:t>3. ОПРАВДАНОСТ НА ПРОГРАМАТА</w:t>
      </w:r>
    </w:p>
    <w:p w:rsidR="00061E80" w:rsidRDefault="00B97847">
      <w:r>
        <w:t xml:space="preserve">Програмата произлегува од потребата за системско културно образование на најмладите и создавање здрава културна средина. </w:t>
      </w:r>
    </w:p>
    <w:p w:rsidR="00061E80" w:rsidRDefault="00B97847" w:rsidP="00061E80">
      <w:proofErr w:type="spellStart"/>
      <w:proofErr w:type="gramStart"/>
      <w:r>
        <w:lastRenderedPageBreak/>
        <w:t>Во</w:t>
      </w:r>
      <w:proofErr w:type="spellEnd"/>
      <w:r w:rsidR="005777FB">
        <w:t xml:space="preserve"> </w:t>
      </w:r>
      <w:proofErr w:type="spellStart"/>
      <w:r>
        <w:t>согласност</w:t>
      </w:r>
      <w:proofErr w:type="spellEnd"/>
      <w:r w:rsidR="005777FB">
        <w:t xml:space="preserve"> </w:t>
      </w:r>
      <w:proofErr w:type="spellStart"/>
      <w:r>
        <w:t>со</w:t>
      </w:r>
      <w:proofErr w:type="spellEnd"/>
      <w:r w:rsidR="005777FB">
        <w:t xml:space="preserve"> </w:t>
      </w:r>
      <w:proofErr w:type="spellStart"/>
      <w:r>
        <w:t>Стратегијата</w:t>
      </w:r>
      <w:proofErr w:type="spellEnd"/>
      <w:r>
        <w:t xml:space="preserve"> за </w:t>
      </w:r>
      <w:proofErr w:type="spellStart"/>
      <w:r>
        <w:t>развој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културата на Општина Охрид, потребно е континуирано развивање на понудата за деца, како и </w:t>
      </w:r>
      <w:proofErr w:type="spellStart"/>
      <w:r>
        <w:t>продлабочување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образовните</w:t>
      </w:r>
      <w:proofErr w:type="spellEnd"/>
      <w:r>
        <w:t xml:space="preserve"> и </w:t>
      </w:r>
      <w:proofErr w:type="spellStart"/>
      <w:r>
        <w:t>анимирани</w:t>
      </w:r>
      <w:proofErr w:type="spellEnd"/>
      <w:r w:rsidR="005777FB">
        <w:t xml:space="preserve"> </w:t>
      </w:r>
      <w:proofErr w:type="spellStart"/>
      <w:r>
        <w:t>форми</w:t>
      </w:r>
      <w:proofErr w:type="spellEnd"/>
      <w:r w:rsidR="005777FB">
        <w:t xml:space="preserve"> </w:t>
      </w:r>
      <w:proofErr w:type="spellStart"/>
      <w:r>
        <w:t>на</w:t>
      </w:r>
      <w:proofErr w:type="spellEnd"/>
      <w:r w:rsidR="005777FB">
        <w:t xml:space="preserve"> </w:t>
      </w:r>
      <w:proofErr w:type="spellStart"/>
      <w:r>
        <w:t>културно</w:t>
      </w:r>
      <w:proofErr w:type="spellEnd"/>
      <w:r w:rsidR="005777FB">
        <w:t xml:space="preserve"> </w:t>
      </w:r>
      <w:proofErr w:type="spellStart"/>
      <w:r>
        <w:t>учество</w:t>
      </w:r>
      <w:proofErr w:type="spellEnd"/>
      <w:r>
        <w:t>.</w:t>
      </w:r>
      <w:proofErr w:type="gramEnd"/>
    </w:p>
    <w:p w:rsidR="00933430" w:rsidRPr="00322696" w:rsidRDefault="00061E80" w:rsidP="00061E80">
      <w:pPr>
        <w:rPr>
          <w:b/>
          <w:bCs/>
          <w:color w:val="000000" w:themeColor="text1"/>
        </w:rPr>
      </w:pPr>
      <w:r w:rsidRPr="00322696">
        <w:rPr>
          <w:b/>
          <w:bCs/>
          <w:color w:val="000000" w:themeColor="text1"/>
          <w:lang w:val="mk-MK"/>
        </w:rPr>
        <w:t>4.</w:t>
      </w:r>
      <w:r w:rsidR="00B97847" w:rsidRPr="00322696">
        <w:rPr>
          <w:b/>
          <w:bCs/>
          <w:color w:val="000000" w:themeColor="text1"/>
        </w:rPr>
        <w:t xml:space="preserve"> СОДРЖИНА НА НЕДЕЛНАТА ПРОГРАМА</w:t>
      </w:r>
    </w:p>
    <w:p w:rsidR="00933430" w:rsidRDefault="00B97847">
      <w:r>
        <w:t>• Креативни работилници (цртање, глина, колаж, еко-работилници)</w:t>
      </w:r>
    </w:p>
    <w:p w:rsidR="00933430" w:rsidRDefault="00B97847">
      <w:r>
        <w:t>• Едукативни програми (предавања, легенди, квизови)</w:t>
      </w:r>
    </w:p>
    <w:p w:rsidR="00933430" w:rsidRDefault="00B97847">
      <w:r>
        <w:t>• Театарски активности (куклен театар, интеракции)</w:t>
      </w:r>
    </w:p>
    <w:p w:rsidR="00933430" w:rsidRDefault="00B97847">
      <w:r>
        <w:t>• Музички и танцови настапи</w:t>
      </w:r>
    </w:p>
    <w:p w:rsidR="00933430" w:rsidRDefault="00B97847">
      <w:r>
        <w:t>• Културно-образовни активности (филмови, денови на книга)</w:t>
      </w:r>
    </w:p>
    <w:p w:rsidR="00322696" w:rsidRPr="00322696" w:rsidRDefault="00322696"/>
    <w:p w:rsidR="00933430" w:rsidRPr="00E5410B" w:rsidRDefault="00B97847">
      <w:pPr>
        <w:pStyle w:val="Heading2"/>
        <w:rPr>
          <w:color w:val="000000" w:themeColor="text1"/>
        </w:rPr>
      </w:pPr>
      <w:r w:rsidRPr="00E5410B">
        <w:rPr>
          <w:color w:val="000000" w:themeColor="text1"/>
        </w:rPr>
        <w:t>5. МЕСЕЧНИ ТЕМИ И ФОКУС</w:t>
      </w:r>
    </w:p>
    <w:p w:rsidR="00933430" w:rsidRDefault="00B97847">
      <w:r>
        <w:t>Јануари – Зимска магија</w:t>
      </w:r>
    </w:p>
    <w:p w:rsidR="00933430" w:rsidRDefault="00B97847">
      <w:r>
        <w:t>Февруари – Учиме за Охрид</w:t>
      </w:r>
    </w:p>
    <w:p w:rsidR="00933430" w:rsidRDefault="00B97847">
      <w:r>
        <w:t>Март – Пролетна креативност</w:t>
      </w:r>
    </w:p>
    <w:p w:rsidR="00933430" w:rsidRDefault="00B97847">
      <w:r>
        <w:t>Април – Месец на театарот</w:t>
      </w:r>
    </w:p>
    <w:p w:rsidR="00933430" w:rsidRDefault="00B97847">
      <w:r>
        <w:t>Мај – Музички свет</w:t>
      </w:r>
    </w:p>
    <w:p w:rsidR="00933430" w:rsidRDefault="00B97847">
      <w:r>
        <w:t>Јуни – Деца и природа</w:t>
      </w:r>
    </w:p>
    <w:p w:rsidR="00933430" w:rsidRDefault="00B97847">
      <w:r>
        <w:t>Септември – Добредојде школа</w:t>
      </w:r>
    </w:p>
    <w:p w:rsidR="00933430" w:rsidRDefault="00B97847">
      <w:r>
        <w:t>Октомври – Занаетите живеат</w:t>
      </w:r>
    </w:p>
    <w:p w:rsidR="00933430" w:rsidRDefault="00B97847">
      <w:r>
        <w:t>Ноември – Книжевен месец</w:t>
      </w:r>
    </w:p>
    <w:p w:rsidR="00933430" w:rsidRDefault="00B97847">
      <w:r>
        <w:t>Декември – Новогодишна бајка</w:t>
      </w:r>
    </w:p>
    <w:p w:rsidR="00933430" w:rsidRPr="009026A8" w:rsidRDefault="00B97847">
      <w:pPr>
        <w:pStyle w:val="Heading2"/>
        <w:rPr>
          <w:color w:val="auto"/>
        </w:rPr>
      </w:pPr>
      <w:r w:rsidRPr="009026A8">
        <w:rPr>
          <w:color w:val="auto"/>
        </w:rPr>
        <w:t>6. ОРГАНИЗАЦИЈА И ЛОГИСТИКА</w:t>
      </w:r>
    </w:p>
    <w:p w:rsidR="00933430" w:rsidRDefault="00B97847">
      <w:r>
        <w:t xml:space="preserve">• </w:t>
      </w:r>
      <w:proofErr w:type="spellStart"/>
      <w:r>
        <w:t>Термин</w:t>
      </w:r>
      <w:proofErr w:type="spellEnd"/>
      <w:r>
        <w:t xml:space="preserve">: </w:t>
      </w:r>
      <w:proofErr w:type="spellStart"/>
      <w:r>
        <w:t>секојпеток</w:t>
      </w:r>
      <w:proofErr w:type="spellEnd"/>
      <w:r>
        <w:t xml:space="preserve"> 1</w:t>
      </w:r>
      <w:r w:rsidR="00CA15C5">
        <w:rPr>
          <w:lang w:val="mk-MK"/>
        </w:rPr>
        <w:t>9</w:t>
      </w:r>
      <w:r>
        <w:t xml:space="preserve">:00 – </w:t>
      </w:r>
      <w:r w:rsidR="00CA15C5">
        <w:rPr>
          <w:lang w:val="mk-MK"/>
        </w:rPr>
        <w:t>20</w:t>
      </w:r>
      <w:r>
        <w:t>:00</w:t>
      </w:r>
    </w:p>
    <w:p w:rsidR="00933430" w:rsidRDefault="00B97847">
      <w:r>
        <w:t xml:space="preserve">• </w:t>
      </w:r>
      <w:proofErr w:type="spellStart"/>
      <w:r>
        <w:t>Локации</w:t>
      </w:r>
      <w:proofErr w:type="spellEnd"/>
      <w:r>
        <w:t>: Охрид</w:t>
      </w:r>
      <w:r w:rsidR="00061E80">
        <w:rPr>
          <w:lang w:val="mk-MK"/>
        </w:rPr>
        <w:t>ски плоштади,младински</w:t>
      </w:r>
      <w:proofErr w:type="spellStart"/>
      <w:r>
        <w:t>Културенцентар</w:t>
      </w:r>
      <w:proofErr w:type="spellEnd"/>
      <w:r>
        <w:t xml:space="preserve">, </w:t>
      </w:r>
      <w:proofErr w:type="spellStart"/>
      <w:r>
        <w:t>Библиотека</w:t>
      </w:r>
      <w:proofErr w:type="spellEnd"/>
      <w:r>
        <w:t xml:space="preserve">, </w:t>
      </w:r>
      <w:proofErr w:type="spellStart"/>
      <w:r>
        <w:t>училишта</w:t>
      </w:r>
      <w:proofErr w:type="spellEnd"/>
    </w:p>
    <w:p w:rsidR="00933430" w:rsidRDefault="00B97847">
      <w:r>
        <w:t>• Партнери: уметници, занаетчии, музичари, театарски групи</w:t>
      </w:r>
    </w:p>
    <w:p w:rsidR="00933430" w:rsidRPr="00061E80" w:rsidRDefault="00B97847">
      <w:pPr>
        <w:pStyle w:val="Heading2"/>
        <w:rPr>
          <w:color w:val="000000" w:themeColor="text1"/>
        </w:rPr>
      </w:pPr>
      <w:r w:rsidRPr="00061E80">
        <w:rPr>
          <w:color w:val="000000" w:themeColor="text1"/>
        </w:rPr>
        <w:t>7. БУЏЕТСКА КОНСТРУКЦИЈА</w:t>
      </w:r>
    </w:p>
    <w:p w:rsidR="00933430" w:rsidRDefault="00B97847">
      <w:r>
        <w:t xml:space="preserve">• </w:t>
      </w:r>
      <w:proofErr w:type="spellStart"/>
      <w:r>
        <w:t>Аниматори</w:t>
      </w:r>
      <w:proofErr w:type="spellEnd"/>
      <w:r w:rsidR="00061E80">
        <w:rPr>
          <w:lang w:val="mk-MK"/>
        </w:rPr>
        <w:t xml:space="preserve">, театарски, филмски, литературни, музички, ликовни и други групи </w:t>
      </w:r>
    </w:p>
    <w:p w:rsidR="00933430" w:rsidRDefault="00B97847">
      <w:r>
        <w:t xml:space="preserve">• </w:t>
      </w:r>
      <w:proofErr w:type="spellStart"/>
      <w:r>
        <w:t>Материјали</w:t>
      </w:r>
      <w:proofErr w:type="spellEnd"/>
      <w:r>
        <w:t xml:space="preserve"> за </w:t>
      </w:r>
      <w:proofErr w:type="spellStart"/>
      <w:r>
        <w:t>работилници</w:t>
      </w:r>
      <w:proofErr w:type="spellEnd"/>
      <w:r>
        <w:t xml:space="preserve">: </w:t>
      </w:r>
    </w:p>
    <w:p w:rsidR="00933430" w:rsidRDefault="00B97847">
      <w:r>
        <w:lastRenderedPageBreak/>
        <w:t xml:space="preserve">• </w:t>
      </w:r>
      <w:proofErr w:type="spellStart"/>
      <w:r>
        <w:t>Озвучување</w:t>
      </w:r>
      <w:proofErr w:type="spellEnd"/>
    </w:p>
    <w:p w:rsidR="00933430" w:rsidRDefault="00B97847">
      <w:r>
        <w:t xml:space="preserve">• Промо материјали: </w:t>
      </w:r>
    </w:p>
    <w:p w:rsidR="00933430" w:rsidRPr="00061E80" w:rsidRDefault="00061E80">
      <w:pPr>
        <w:pStyle w:val="Heading2"/>
        <w:rPr>
          <w:color w:val="000000" w:themeColor="text1"/>
        </w:rPr>
      </w:pPr>
      <w:r w:rsidRPr="00061E80">
        <w:rPr>
          <w:color w:val="000000" w:themeColor="text1"/>
          <w:lang w:val="mk-MK"/>
        </w:rPr>
        <w:t>8</w:t>
      </w:r>
      <w:r w:rsidR="00B97847" w:rsidRPr="00061E80">
        <w:rPr>
          <w:color w:val="000000" w:themeColor="text1"/>
        </w:rPr>
        <w:t xml:space="preserve"> ИНДИКАТОРИ ЗА УСПЕШНОСТ</w:t>
      </w:r>
    </w:p>
    <w:p w:rsidR="00933430" w:rsidRDefault="00B97847">
      <w:r>
        <w:t>• Број на учесници неделно</w:t>
      </w:r>
    </w:p>
    <w:p w:rsidR="00933430" w:rsidRDefault="00B97847">
      <w:r>
        <w:t>• Број на реализирани програми</w:t>
      </w:r>
    </w:p>
    <w:p w:rsidR="00933430" w:rsidRDefault="00B97847">
      <w:r>
        <w:t>• Вклучени институции и уметници</w:t>
      </w:r>
    </w:p>
    <w:p w:rsidR="00933430" w:rsidRDefault="00B97847">
      <w:r>
        <w:t>• Повратна реакција од родители и учесници</w:t>
      </w:r>
    </w:p>
    <w:p w:rsidR="00933430" w:rsidRDefault="00B97847">
      <w:r>
        <w:t>• Број на создадени детски творби</w:t>
      </w:r>
    </w:p>
    <w:p w:rsidR="00933430" w:rsidRPr="00061E80" w:rsidRDefault="00B97847">
      <w:pPr>
        <w:pStyle w:val="Heading2"/>
        <w:rPr>
          <w:color w:val="000000" w:themeColor="text1"/>
        </w:rPr>
      </w:pPr>
      <w:r w:rsidRPr="00061E80">
        <w:rPr>
          <w:color w:val="000000" w:themeColor="text1"/>
        </w:rPr>
        <w:t>9. ОЧЕКУВАНИ ЕФЕКТИ</w:t>
      </w:r>
    </w:p>
    <w:p w:rsidR="00933430" w:rsidRDefault="00B97847">
      <w:r>
        <w:t>• Поголема вклученост на деца во културата</w:t>
      </w:r>
    </w:p>
    <w:p w:rsidR="00933430" w:rsidRDefault="00B97847">
      <w:r>
        <w:t>• Нови културни навики</w:t>
      </w:r>
    </w:p>
    <w:p w:rsidR="00933430" w:rsidRDefault="00B97847">
      <w:r>
        <w:t>• Зајакната традиција и локален идентитет</w:t>
      </w:r>
    </w:p>
    <w:p w:rsidR="00933430" w:rsidRDefault="00B97847">
      <w:r>
        <w:t xml:space="preserve">• </w:t>
      </w:r>
      <w:proofErr w:type="spellStart"/>
      <w:r>
        <w:t>Развивањекреативност</w:t>
      </w:r>
      <w:proofErr w:type="spellEnd"/>
      <w:r>
        <w:t xml:space="preserve"> и </w:t>
      </w:r>
      <w:proofErr w:type="spellStart"/>
      <w:r>
        <w:t>комуникација</w:t>
      </w:r>
      <w:proofErr w:type="spellEnd"/>
    </w:p>
    <w:p w:rsidR="000A2AFF" w:rsidRDefault="003F5720" w:rsidP="000A2AFF">
      <w:pPr>
        <w:pStyle w:val="ListParagraph"/>
        <w:numPr>
          <w:ilvl w:val="0"/>
          <w:numId w:val="10"/>
        </w:numPr>
        <w:rPr>
          <w:lang w:val="mk-MK"/>
        </w:rPr>
      </w:pPr>
      <w:r w:rsidRPr="003F5720">
        <w:rPr>
          <w:lang w:val="mk-MK"/>
        </w:rPr>
        <w:t>Социјализација на децата преку културни активности</w:t>
      </w:r>
    </w:p>
    <w:p w:rsidR="000A2AFF" w:rsidRDefault="000A2AFF" w:rsidP="000A2AFF">
      <w:pPr>
        <w:rPr>
          <w:rStyle w:val="Strong"/>
          <w:color w:val="000000" w:themeColor="text1"/>
        </w:rPr>
      </w:pPr>
      <w:r w:rsidRPr="000A2AFF">
        <w:rPr>
          <w:rStyle w:val="Strong"/>
          <w:color w:val="000000" w:themeColor="text1"/>
          <w:lang w:val="mk-MK"/>
        </w:rPr>
        <w:t>10.</w:t>
      </w:r>
      <w:proofErr w:type="spellStart"/>
      <w:r w:rsidRPr="000A2AFF">
        <w:rPr>
          <w:rStyle w:val="Strong"/>
          <w:color w:val="000000" w:themeColor="text1"/>
        </w:rPr>
        <w:t>Заклучок</w:t>
      </w:r>
      <w:proofErr w:type="spellEnd"/>
    </w:p>
    <w:p w:rsidR="000A2AFF" w:rsidRPr="000A2AFF" w:rsidRDefault="000A2AFF" w:rsidP="000A2AFF">
      <w:pPr>
        <w:rPr>
          <w:lang w:val="mk-MK"/>
        </w:rPr>
      </w:pPr>
      <w:proofErr w:type="spellStart"/>
      <w:r w:rsidRPr="000A2AFF">
        <w:t>Програмата</w:t>
      </w:r>
      <w:proofErr w:type="spellEnd"/>
      <w:r w:rsidRPr="000A2AFF">
        <w:t xml:space="preserve"> „</w:t>
      </w:r>
      <w:proofErr w:type="spellStart"/>
      <w:r w:rsidRPr="000A2AFF">
        <w:t>Културата</w:t>
      </w:r>
      <w:proofErr w:type="spellEnd"/>
      <w:r w:rsidR="005777FB">
        <w:t xml:space="preserve"> </w:t>
      </w:r>
      <w:proofErr w:type="spellStart"/>
      <w:r w:rsidRPr="000A2AFF">
        <w:t>расте</w:t>
      </w:r>
      <w:proofErr w:type="spellEnd"/>
      <w:r w:rsidR="005777FB">
        <w:t xml:space="preserve"> </w:t>
      </w:r>
      <w:proofErr w:type="spellStart"/>
      <w:r w:rsidRPr="000A2AFF">
        <w:t>со</w:t>
      </w:r>
      <w:proofErr w:type="spellEnd"/>
      <w:r w:rsidR="005777FB">
        <w:t xml:space="preserve"> </w:t>
      </w:r>
      <w:proofErr w:type="spellStart"/>
      <w:r w:rsidRPr="000A2AFF">
        <w:t>децата</w:t>
      </w:r>
      <w:proofErr w:type="spellEnd"/>
      <w:proofErr w:type="gramStart"/>
      <w:r w:rsidRPr="000A2AFF">
        <w:t xml:space="preserve">“ </w:t>
      </w:r>
      <w:proofErr w:type="spellStart"/>
      <w:r w:rsidRPr="000A2AFF">
        <w:t>претставува</w:t>
      </w:r>
      <w:proofErr w:type="spellEnd"/>
      <w:proofErr w:type="gramEnd"/>
      <w:r w:rsidR="005777FB">
        <w:t xml:space="preserve"> </w:t>
      </w:r>
      <w:proofErr w:type="spellStart"/>
      <w:r w:rsidRPr="000A2AFF">
        <w:t>стратешка</w:t>
      </w:r>
      <w:proofErr w:type="spellEnd"/>
      <w:r w:rsidR="005777FB">
        <w:t xml:space="preserve"> </w:t>
      </w:r>
      <w:proofErr w:type="spellStart"/>
      <w:r w:rsidRPr="000A2AFF">
        <w:t>определба</w:t>
      </w:r>
      <w:proofErr w:type="spellEnd"/>
      <w:r w:rsidR="005777FB">
        <w:t xml:space="preserve"> </w:t>
      </w:r>
      <w:proofErr w:type="spellStart"/>
      <w:r w:rsidRPr="000A2AFF">
        <w:t>на</w:t>
      </w:r>
      <w:proofErr w:type="spellEnd"/>
      <w:r w:rsidRPr="000A2AFF">
        <w:t xml:space="preserve"> Општина Охрид за </w:t>
      </w:r>
      <w:proofErr w:type="spellStart"/>
      <w:r w:rsidRPr="000A2AFF">
        <w:t>инвестирање</w:t>
      </w:r>
      <w:proofErr w:type="spellEnd"/>
      <w:r w:rsidR="005777FB">
        <w:t xml:space="preserve"> </w:t>
      </w:r>
      <w:proofErr w:type="spellStart"/>
      <w:r w:rsidRPr="000A2AFF">
        <w:t>во</w:t>
      </w:r>
      <w:proofErr w:type="spellEnd"/>
      <w:r w:rsidR="005777FB">
        <w:t xml:space="preserve"> </w:t>
      </w:r>
      <w:proofErr w:type="spellStart"/>
      <w:r w:rsidRPr="000A2AFF">
        <w:t>најмладите</w:t>
      </w:r>
      <w:proofErr w:type="spellEnd"/>
      <w:r w:rsidR="005777FB">
        <w:t xml:space="preserve"> </w:t>
      </w:r>
      <w:proofErr w:type="spellStart"/>
      <w:r w:rsidRPr="000A2AFF">
        <w:t>генерации</w:t>
      </w:r>
      <w:proofErr w:type="spellEnd"/>
      <w:r w:rsidR="005777FB">
        <w:t xml:space="preserve"> </w:t>
      </w:r>
      <w:proofErr w:type="spellStart"/>
      <w:r w:rsidRPr="000A2AFF">
        <w:t>преку</w:t>
      </w:r>
      <w:proofErr w:type="spellEnd"/>
      <w:r w:rsidR="005777FB">
        <w:t xml:space="preserve"> </w:t>
      </w:r>
      <w:proofErr w:type="spellStart"/>
      <w:r w:rsidRPr="000A2AFF">
        <w:t>континуирано</w:t>
      </w:r>
      <w:proofErr w:type="spellEnd"/>
      <w:r w:rsidR="005777FB">
        <w:t xml:space="preserve"> </w:t>
      </w:r>
      <w:proofErr w:type="spellStart"/>
      <w:r w:rsidRPr="000A2AFF">
        <w:t>создавање</w:t>
      </w:r>
      <w:proofErr w:type="spellEnd"/>
      <w:r w:rsidR="005777FB">
        <w:t xml:space="preserve"> </w:t>
      </w:r>
      <w:proofErr w:type="spellStart"/>
      <w:r w:rsidRPr="000A2AFF">
        <w:t>културни</w:t>
      </w:r>
      <w:proofErr w:type="spellEnd"/>
      <w:r w:rsidR="005777FB">
        <w:t xml:space="preserve"> </w:t>
      </w:r>
      <w:proofErr w:type="spellStart"/>
      <w:r w:rsidRPr="000A2AFF">
        <w:t>содржини</w:t>
      </w:r>
      <w:proofErr w:type="spellEnd"/>
      <w:r w:rsidR="005777FB">
        <w:t xml:space="preserve"> </w:t>
      </w:r>
      <w:proofErr w:type="spellStart"/>
      <w:r w:rsidRPr="000A2AFF">
        <w:t>што</w:t>
      </w:r>
      <w:proofErr w:type="spellEnd"/>
      <w:r w:rsidR="005777FB">
        <w:t xml:space="preserve"> </w:t>
      </w:r>
      <w:proofErr w:type="spellStart"/>
      <w:r w:rsidRPr="000A2AFF">
        <w:t>ги</w:t>
      </w:r>
      <w:proofErr w:type="spellEnd"/>
      <w:r w:rsidR="005777FB">
        <w:t xml:space="preserve"> </w:t>
      </w:r>
      <w:proofErr w:type="spellStart"/>
      <w:r w:rsidRPr="000A2AFF">
        <w:t>поттикнуваат</w:t>
      </w:r>
      <w:proofErr w:type="spellEnd"/>
      <w:r w:rsidR="005777FB">
        <w:t xml:space="preserve"> </w:t>
      </w:r>
      <w:proofErr w:type="spellStart"/>
      <w:r w:rsidRPr="000A2AFF">
        <w:t>креативноста</w:t>
      </w:r>
      <w:proofErr w:type="spellEnd"/>
      <w:r w:rsidRPr="000A2AFF">
        <w:t xml:space="preserve">, </w:t>
      </w:r>
      <w:proofErr w:type="spellStart"/>
      <w:r w:rsidRPr="000A2AFF">
        <w:t>знаењето</w:t>
      </w:r>
      <w:proofErr w:type="spellEnd"/>
      <w:r w:rsidRPr="000A2AFF">
        <w:t xml:space="preserve"> и </w:t>
      </w:r>
      <w:proofErr w:type="spellStart"/>
      <w:r w:rsidRPr="000A2AFF">
        <w:t>љубовта</w:t>
      </w:r>
      <w:proofErr w:type="spellEnd"/>
      <w:r w:rsidR="005777FB">
        <w:t xml:space="preserve"> </w:t>
      </w:r>
      <w:proofErr w:type="spellStart"/>
      <w:r w:rsidRPr="000A2AFF">
        <w:t>кон</w:t>
      </w:r>
      <w:proofErr w:type="spellEnd"/>
      <w:r w:rsidR="005777FB">
        <w:t xml:space="preserve"> </w:t>
      </w:r>
      <w:proofErr w:type="spellStart"/>
      <w:r w:rsidRPr="000A2AFF">
        <w:t>уметноста</w:t>
      </w:r>
      <w:proofErr w:type="spellEnd"/>
      <w:r w:rsidRPr="000A2AFF">
        <w:t xml:space="preserve">. </w:t>
      </w:r>
      <w:proofErr w:type="spellStart"/>
      <w:proofErr w:type="gramStart"/>
      <w:r w:rsidRPr="000A2AFF">
        <w:t>Со</w:t>
      </w:r>
      <w:proofErr w:type="spellEnd"/>
      <w:r w:rsidR="005777FB">
        <w:t xml:space="preserve"> </w:t>
      </w:r>
      <w:proofErr w:type="spellStart"/>
      <w:r w:rsidRPr="000A2AFF">
        <w:t>редовни</w:t>
      </w:r>
      <w:proofErr w:type="spellEnd"/>
      <w:r w:rsidR="005777FB">
        <w:t xml:space="preserve"> </w:t>
      </w:r>
      <w:proofErr w:type="spellStart"/>
      <w:r w:rsidRPr="000A2AFF">
        <w:t>активности</w:t>
      </w:r>
      <w:proofErr w:type="spellEnd"/>
      <w:r w:rsidRPr="000A2AFF">
        <w:t xml:space="preserve">, </w:t>
      </w:r>
      <w:proofErr w:type="spellStart"/>
      <w:r w:rsidRPr="000A2AFF">
        <w:t>интерактивни</w:t>
      </w:r>
      <w:proofErr w:type="spellEnd"/>
      <w:r w:rsidR="005777FB">
        <w:t xml:space="preserve"> </w:t>
      </w:r>
      <w:proofErr w:type="spellStart"/>
      <w:r w:rsidRPr="000A2AFF">
        <w:t>работилници</w:t>
      </w:r>
      <w:proofErr w:type="spellEnd"/>
      <w:r w:rsidRPr="000A2AFF">
        <w:t xml:space="preserve">, </w:t>
      </w:r>
      <w:proofErr w:type="spellStart"/>
      <w:r w:rsidRPr="000A2AFF">
        <w:t>едукативни</w:t>
      </w:r>
      <w:proofErr w:type="spellEnd"/>
      <w:r w:rsidR="005777FB">
        <w:t xml:space="preserve"> </w:t>
      </w:r>
      <w:proofErr w:type="spellStart"/>
      <w:r w:rsidRPr="000A2AFF">
        <w:t>претстави</w:t>
      </w:r>
      <w:proofErr w:type="spellEnd"/>
      <w:r w:rsidRPr="000A2AFF">
        <w:t xml:space="preserve"> и </w:t>
      </w:r>
      <w:proofErr w:type="spellStart"/>
      <w:r w:rsidRPr="000A2AFF">
        <w:t>креативни</w:t>
      </w:r>
      <w:proofErr w:type="spellEnd"/>
      <w:r w:rsidR="005777FB">
        <w:t xml:space="preserve"> </w:t>
      </w:r>
      <w:proofErr w:type="spellStart"/>
      <w:r w:rsidRPr="000A2AFF">
        <w:t>настани</w:t>
      </w:r>
      <w:proofErr w:type="spellEnd"/>
      <w:r w:rsidR="005777FB">
        <w:t xml:space="preserve"> </w:t>
      </w:r>
      <w:proofErr w:type="spellStart"/>
      <w:r w:rsidRPr="000A2AFF">
        <w:t>секој</w:t>
      </w:r>
      <w:proofErr w:type="spellEnd"/>
      <w:r w:rsidR="005777FB">
        <w:t xml:space="preserve"> </w:t>
      </w:r>
      <w:proofErr w:type="spellStart"/>
      <w:r w:rsidRPr="000A2AFF">
        <w:t>петок</w:t>
      </w:r>
      <w:proofErr w:type="spellEnd"/>
      <w:r w:rsidRPr="000A2AFF">
        <w:t xml:space="preserve">, </w:t>
      </w:r>
      <w:proofErr w:type="spellStart"/>
      <w:r w:rsidRPr="000A2AFF">
        <w:t>програмата</w:t>
      </w:r>
      <w:proofErr w:type="spellEnd"/>
      <w:r w:rsidR="005777FB">
        <w:t xml:space="preserve"> </w:t>
      </w:r>
      <w:proofErr w:type="spellStart"/>
      <w:r w:rsidRPr="000A2AFF">
        <w:t>ја</w:t>
      </w:r>
      <w:proofErr w:type="spellEnd"/>
      <w:r w:rsidR="005777FB">
        <w:t xml:space="preserve"> </w:t>
      </w:r>
      <w:proofErr w:type="spellStart"/>
      <w:r w:rsidRPr="000A2AFF">
        <w:t>зајакнува</w:t>
      </w:r>
      <w:proofErr w:type="spellEnd"/>
      <w:r w:rsidR="005777FB">
        <w:t xml:space="preserve"> </w:t>
      </w:r>
      <w:proofErr w:type="spellStart"/>
      <w:r w:rsidRPr="000A2AFF">
        <w:t>врската</w:t>
      </w:r>
      <w:proofErr w:type="spellEnd"/>
      <w:r w:rsidR="005777FB">
        <w:t xml:space="preserve"> </w:t>
      </w:r>
      <w:proofErr w:type="spellStart"/>
      <w:r w:rsidRPr="000A2AFF">
        <w:t>помеѓу</w:t>
      </w:r>
      <w:proofErr w:type="spellEnd"/>
      <w:r w:rsidR="005777FB">
        <w:t xml:space="preserve"> </w:t>
      </w:r>
      <w:proofErr w:type="spellStart"/>
      <w:r w:rsidRPr="000A2AFF">
        <w:t>децата</w:t>
      </w:r>
      <w:proofErr w:type="spellEnd"/>
      <w:r w:rsidRPr="000A2AFF">
        <w:t xml:space="preserve"> и </w:t>
      </w:r>
      <w:proofErr w:type="spellStart"/>
      <w:r w:rsidRPr="000A2AFF">
        <w:t>локалната</w:t>
      </w:r>
      <w:proofErr w:type="spellEnd"/>
      <w:r w:rsidR="005777FB">
        <w:t xml:space="preserve"> </w:t>
      </w:r>
      <w:proofErr w:type="spellStart"/>
      <w:r w:rsidRPr="000A2AFF">
        <w:t>културна</w:t>
      </w:r>
      <w:proofErr w:type="spellEnd"/>
      <w:r w:rsidR="005777FB">
        <w:t xml:space="preserve"> </w:t>
      </w:r>
      <w:proofErr w:type="spellStart"/>
      <w:r w:rsidRPr="000A2AFF">
        <w:t>сцена</w:t>
      </w:r>
      <w:proofErr w:type="spellEnd"/>
      <w:r w:rsidRPr="000A2AFF">
        <w:t xml:space="preserve">, </w:t>
      </w:r>
      <w:proofErr w:type="spellStart"/>
      <w:r w:rsidRPr="000A2AFF">
        <w:t>создавајќи</w:t>
      </w:r>
      <w:proofErr w:type="spellEnd"/>
      <w:r w:rsidR="00FC279F">
        <w:t xml:space="preserve"> </w:t>
      </w:r>
      <w:proofErr w:type="spellStart"/>
      <w:r w:rsidRPr="000A2AFF">
        <w:t>средина</w:t>
      </w:r>
      <w:proofErr w:type="spellEnd"/>
      <w:r w:rsidR="00FC279F">
        <w:t xml:space="preserve"> </w:t>
      </w:r>
      <w:proofErr w:type="spellStart"/>
      <w:r w:rsidRPr="000A2AFF">
        <w:t>во</w:t>
      </w:r>
      <w:proofErr w:type="spellEnd"/>
      <w:r w:rsidR="00FC279F">
        <w:t xml:space="preserve"> </w:t>
      </w:r>
      <w:proofErr w:type="spellStart"/>
      <w:r w:rsidRPr="000A2AFF">
        <w:t>која</w:t>
      </w:r>
      <w:proofErr w:type="spellEnd"/>
      <w:r w:rsidR="00FC279F">
        <w:t xml:space="preserve"> </w:t>
      </w:r>
      <w:proofErr w:type="spellStart"/>
      <w:r w:rsidRPr="000A2AFF">
        <w:t>растат</w:t>
      </w:r>
      <w:proofErr w:type="spellEnd"/>
      <w:r w:rsidR="00FC279F">
        <w:t xml:space="preserve"> </w:t>
      </w:r>
      <w:proofErr w:type="spellStart"/>
      <w:r w:rsidRPr="000A2AFF">
        <w:t>таленти</w:t>
      </w:r>
      <w:proofErr w:type="spellEnd"/>
      <w:r w:rsidRPr="000A2AFF">
        <w:t xml:space="preserve">, </w:t>
      </w:r>
      <w:proofErr w:type="spellStart"/>
      <w:r w:rsidRPr="000A2AFF">
        <w:t>сенегуваат</w:t>
      </w:r>
      <w:proofErr w:type="spellEnd"/>
      <w:r w:rsidR="00FC279F">
        <w:t xml:space="preserve"> </w:t>
      </w:r>
      <w:proofErr w:type="spellStart"/>
      <w:r w:rsidRPr="000A2AFF">
        <w:t>вредности</w:t>
      </w:r>
      <w:proofErr w:type="spellEnd"/>
      <w:r w:rsidRPr="000A2AFF">
        <w:t xml:space="preserve"> и </w:t>
      </w:r>
      <w:proofErr w:type="spellStart"/>
      <w:r w:rsidRPr="000A2AFF">
        <w:t>се</w:t>
      </w:r>
      <w:proofErr w:type="spellEnd"/>
      <w:r w:rsidR="00FC279F">
        <w:t xml:space="preserve"> </w:t>
      </w:r>
      <w:proofErr w:type="spellStart"/>
      <w:r w:rsidRPr="000A2AFF">
        <w:t>гради</w:t>
      </w:r>
      <w:proofErr w:type="spellEnd"/>
      <w:r w:rsidR="00FC279F">
        <w:t xml:space="preserve"> </w:t>
      </w:r>
      <w:proofErr w:type="spellStart"/>
      <w:r w:rsidRPr="000A2AFF">
        <w:t>културна</w:t>
      </w:r>
      <w:proofErr w:type="spellEnd"/>
      <w:r w:rsidR="00FC279F">
        <w:t xml:space="preserve"> </w:t>
      </w:r>
      <w:proofErr w:type="spellStart"/>
      <w:r w:rsidRPr="000A2AFF">
        <w:t>публика</w:t>
      </w:r>
      <w:proofErr w:type="spellEnd"/>
      <w:r w:rsidRPr="000A2AFF">
        <w:t xml:space="preserve"> за </w:t>
      </w:r>
      <w:proofErr w:type="spellStart"/>
      <w:r w:rsidRPr="000A2AFF">
        <w:t>иднината</w:t>
      </w:r>
      <w:proofErr w:type="spellEnd"/>
      <w:r w:rsidRPr="000A2AFF">
        <w:t>.</w:t>
      </w:r>
      <w:proofErr w:type="gramEnd"/>
    </w:p>
    <w:p w:rsidR="000A2AFF" w:rsidRDefault="000A2AFF" w:rsidP="000A2AFF">
      <w:pPr>
        <w:pStyle w:val="NormalWeb"/>
        <w:rPr>
          <w:rFonts w:asciiTheme="minorHAnsi" w:hAnsiTheme="minorHAnsi"/>
        </w:rPr>
      </w:pPr>
      <w:proofErr w:type="spellStart"/>
      <w:proofErr w:type="gramStart"/>
      <w:r w:rsidRPr="000A2AFF">
        <w:rPr>
          <w:rFonts w:asciiTheme="minorHAnsi" w:hAnsiTheme="minorHAnsi"/>
        </w:rPr>
        <w:t>Оваа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програма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ја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афирмира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визијата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дека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вложувањето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во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децата</w:t>
      </w:r>
      <w:proofErr w:type="spellEnd"/>
      <w:r w:rsidRPr="000A2AFF">
        <w:rPr>
          <w:rFonts w:asciiTheme="minorHAnsi" w:hAnsiTheme="minorHAnsi"/>
        </w:rPr>
        <w:t xml:space="preserve"> е </w:t>
      </w:r>
      <w:proofErr w:type="spellStart"/>
      <w:r w:rsidRPr="000A2AFF">
        <w:rPr>
          <w:rFonts w:asciiTheme="minorHAnsi" w:hAnsiTheme="minorHAnsi"/>
        </w:rPr>
        <w:t>вложување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во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културата</w:t>
      </w:r>
      <w:proofErr w:type="spellEnd"/>
      <w:r w:rsidRPr="000A2AFF">
        <w:rPr>
          <w:rFonts w:asciiTheme="minorHAnsi" w:hAnsiTheme="minorHAnsi"/>
        </w:rPr>
        <w:t xml:space="preserve">, а </w:t>
      </w:r>
      <w:proofErr w:type="spellStart"/>
      <w:r w:rsidRPr="000A2AFF">
        <w:rPr>
          <w:rFonts w:asciiTheme="minorHAnsi" w:hAnsiTheme="minorHAnsi"/>
        </w:rPr>
        <w:t>вложувањето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во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културата</w:t>
      </w:r>
      <w:proofErr w:type="spellEnd"/>
      <w:r w:rsidRPr="000A2AFF">
        <w:rPr>
          <w:rFonts w:asciiTheme="minorHAnsi" w:hAnsiTheme="minorHAnsi"/>
        </w:rPr>
        <w:t xml:space="preserve"> е </w:t>
      </w:r>
      <w:proofErr w:type="spellStart"/>
      <w:r w:rsidRPr="000A2AFF">
        <w:rPr>
          <w:rFonts w:asciiTheme="minorHAnsi" w:hAnsiTheme="minorHAnsi"/>
        </w:rPr>
        <w:t>вложување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во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подобра</w:t>
      </w:r>
      <w:proofErr w:type="spellEnd"/>
      <w:r w:rsidRPr="000A2AFF">
        <w:rPr>
          <w:rFonts w:asciiTheme="minorHAnsi" w:hAnsiTheme="minorHAnsi"/>
        </w:rPr>
        <w:t xml:space="preserve">, </w:t>
      </w:r>
      <w:proofErr w:type="spellStart"/>
      <w:r w:rsidRPr="000A2AFF">
        <w:rPr>
          <w:rFonts w:asciiTheme="minorHAnsi" w:hAnsiTheme="minorHAnsi"/>
        </w:rPr>
        <w:t>покреативна</w:t>
      </w:r>
      <w:proofErr w:type="spellEnd"/>
      <w:r w:rsidRPr="000A2AFF">
        <w:rPr>
          <w:rFonts w:asciiTheme="minorHAnsi" w:hAnsiTheme="minorHAnsi"/>
        </w:rPr>
        <w:t xml:space="preserve"> и </w:t>
      </w:r>
      <w:proofErr w:type="spellStart"/>
      <w:r w:rsidRPr="000A2AFF">
        <w:rPr>
          <w:rFonts w:asciiTheme="minorHAnsi" w:hAnsiTheme="minorHAnsi"/>
        </w:rPr>
        <w:t>посилна</w:t>
      </w:r>
      <w:proofErr w:type="spellEnd"/>
      <w:r w:rsidR="00FC279F">
        <w:rPr>
          <w:rFonts w:asciiTheme="minorHAnsi" w:hAnsiTheme="minorHAnsi"/>
        </w:rPr>
        <w:t xml:space="preserve"> </w:t>
      </w:r>
      <w:r w:rsidRPr="000A2AFF">
        <w:rPr>
          <w:rFonts w:asciiTheme="minorHAnsi" w:hAnsiTheme="minorHAnsi"/>
        </w:rPr>
        <w:t>за</w:t>
      </w:r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едница</w:t>
      </w:r>
      <w:proofErr w:type="spellEnd"/>
      <w:r w:rsidRPr="000A2AFF">
        <w:rPr>
          <w:rFonts w:asciiTheme="minorHAnsi" w:hAnsiTheme="minorHAnsi"/>
        </w:rPr>
        <w:t>.</w:t>
      </w:r>
      <w:proofErr w:type="gramEnd"/>
      <w:r w:rsidRPr="000A2AF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Со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поддршка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од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институциите</w:t>
      </w:r>
      <w:proofErr w:type="spellEnd"/>
      <w:r w:rsidRPr="000A2AFF">
        <w:rPr>
          <w:rFonts w:asciiTheme="minorHAnsi" w:hAnsiTheme="minorHAnsi"/>
        </w:rPr>
        <w:t xml:space="preserve">, </w:t>
      </w:r>
      <w:proofErr w:type="spellStart"/>
      <w:r w:rsidRPr="000A2AFF">
        <w:rPr>
          <w:rFonts w:asciiTheme="minorHAnsi" w:hAnsiTheme="minorHAnsi"/>
        </w:rPr>
        <w:t>училиштата</w:t>
      </w:r>
      <w:proofErr w:type="spellEnd"/>
      <w:r w:rsidRPr="000A2AFF">
        <w:rPr>
          <w:rFonts w:asciiTheme="minorHAnsi" w:hAnsiTheme="minorHAnsi"/>
        </w:rPr>
        <w:t xml:space="preserve">, </w:t>
      </w:r>
      <w:proofErr w:type="spellStart"/>
      <w:r w:rsidRPr="000A2AFF">
        <w:rPr>
          <w:rFonts w:asciiTheme="minorHAnsi" w:hAnsiTheme="minorHAnsi"/>
        </w:rPr>
        <w:t>родителите</w:t>
      </w:r>
      <w:proofErr w:type="spellEnd"/>
      <w:r w:rsidRPr="000A2AFF">
        <w:rPr>
          <w:rFonts w:asciiTheme="minorHAnsi" w:hAnsiTheme="minorHAnsi"/>
        </w:rPr>
        <w:t xml:space="preserve"> и </w:t>
      </w:r>
      <w:proofErr w:type="spellStart"/>
      <w:r w:rsidRPr="000A2AFF">
        <w:rPr>
          <w:rFonts w:asciiTheme="minorHAnsi" w:hAnsiTheme="minorHAnsi"/>
        </w:rPr>
        <w:t>локалната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заедница</w:t>
      </w:r>
      <w:proofErr w:type="spellEnd"/>
      <w:r w:rsidRPr="000A2AFF">
        <w:rPr>
          <w:rFonts w:asciiTheme="minorHAnsi" w:hAnsiTheme="minorHAnsi"/>
        </w:rPr>
        <w:t>, „</w:t>
      </w:r>
      <w:proofErr w:type="spellStart"/>
      <w:r w:rsidRPr="000A2AFF">
        <w:rPr>
          <w:rFonts w:asciiTheme="minorHAnsi" w:hAnsiTheme="minorHAnsi"/>
        </w:rPr>
        <w:t>Културата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расте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со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децата</w:t>
      </w:r>
      <w:proofErr w:type="spellEnd"/>
      <w:proofErr w:type="gramStart"/>
      <w:r w:rsidRPr="000A2AFF">
        <w:rPr>
          <w:rFonts w:asciiTheme="minorHAnsi" w:hAnsiTheme="minorHAnsi"/>
        </w:rPr>
        <w:t xml:space="preserve">“ </w:t>
      </w:r>
      <w:proofErr w:type="spellStart"/>
      <w:r w:rsidRPr="000A2AFF">
        <w:rPr>
          <w:rFonts w:asciiTheme="minorHAnsi" w:hAnsiTheme="minorHAnsi"/>
        </w:rPr>
        <w:t>станува</w:t>
      </w:r>
      <w:proofErr w:type="spellEnd"/>
      <w:proofErr w:type="gram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модел</w:t>
      </w:r>
      <w:proofErr w:type="spellEnd"/>
      <w:r w:rsidRPr="000A2AFF">
        <w:rPr>
          <w:rFonts w:asciiTheme="minorHAnsi" w:hAnsiTheme="minorHAnsi"/>
        </w:rPr>
        <w:t xml:space="preserve"> за </w:t>
      </w:r>
      <w:proofErr w:type="spellStart"/>
      <w:r w:rsidRPr="000A2AFF">
        <w:rPr>
          <w:rFonts w:asciiTheme="minorHAnsi" w:hAnsiTheme="minorHAnsi"/>
        </w:rPr>
        <w:t>одржлив</w:t>
      </w:r>
      <w:proofErr w:type="spellEnd"/>
      <w:r w:rsidRPr="000A2AFF">
        <w:rPr>
          <w:rFonts w:asciiTheme="minorHAnsi" w:hAnsiTheme="minorHAnsi"/>
        </w:rPr>
        <w:t xml:space="preserve">, </w:t>
      </w:r>
      <w:proofErr w:type="spellStart"/>
      <w:r w:rsidRPr="000A2AFF">
        <w:rPr>
          <w:rFonts w:asciiTheme="minorHAnsi" w:hAnsiTheme="minorHAnsi"/>
        </w:rPr>
        <w:t>современ</w:t>
      </w:r>
      <w:proofErr w:type="spellEnd"/>
      <w:r w:rsidRPr="000A2AFF">
        <w:rPr>
          <w:rFonts w:asciiTheme="minorHAnsi" w:hAnsiTheme="minorHAnsi"/>
        </w:rPr>
        <w:t xml:space="preserve"> и </w:t>
      </w:r>
      <w:proofErr w:type="spellStart"/>
      <w:r w:rsidRPr="000A2AFF">
        <w:rPr>
          <w:rFonts w:asciiTheme="minorHAnsi" w:hAnsiTheme="minorHAnsi"/>
        </w:rPr>
        <w:t>инспиративен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пристап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кон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детската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културна</w:t>
      </w:r>
      <w:proofErr w:type="spellEnd"/>
      <w:r w:rsidR="00FC279F">
        <w:rPr>
          <w:rFonts w:asciiTheme="minorHAnsi" w:hAnsiTheme="minorHAnsi"/>
        </w:rPr>
        <w:t xml:space="preserve"> </w:t>
      </w:r>
      <w:proofErr w:type="spellStart"/>
      <w:r w:rsidRPr="000A2AFF">
        <w:rPr>
          <w:rFonts w:asciiTheme="minorHAnsi" w:hAnsiTheme="minorHAnsi"/>
        </w:rPr>
        <w:t>едукација</w:t>
      </w:r>
      <w:proofErr w:type="spellEnd"/>
      <w:r w:rsidRPr="000A2AFF">
        <w:rPr>
          <w:rFonts w:asciiTheme="minorHAnsi" w:hAnsiTheme="minorHAnsi"/>
        </w:rPr>
        <w:t>.</w:t>
      </w:r>
    </w:p>
    <w:p w:rsidR="000A2AFF" w:rsidRPr="000A2AFF" w:rsidRDefault="000A2AFF" w:rsidP="000A2AFF">
      <w:pPr>
        <w:pStyle w:val="NormalWeb"/>
        <w:rPr>
          <w:rFonts w:asciiTheme="minorHAnsi" w:hAnsiTheme="minorHAnsi"/>
          <w:lang w:val="mk-MK"/>
        </w:rPr>
      </w:pPr>
      <w:r w:rsidRPr="000A2AFF">
        <w:rPr>
          <w:rFonts w:asciiTheme="minorHAnsi" w:hAnsiTheme="minorHAnsi"/>
          <w:lang w:val="mk-MK"/>
        </w:rPr>
        <w:t>Изготвил Весна Јованоска</w:t>
      </w:r>
    </w:p>
    <w:p w:rsidR="00933430" w:rsidRPr="000A2AFF" w:rsidRDefault="00933430"/>
    <w:sectPr w:rsidR="00933430" w:rsidRPr="000A2AFF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970FBA"/>
    <w:multiLevelType w:val="hybridMultilevel"/>
    <w:tmpl w:val="10CCD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61E80"/>
    <w:rsid w:val="000A2AFF"/>
    <w:rsid w:val="0015074B"/>
    <w:rsid w:val="0029639D"/>
    <w:rsid w:val="0030010B"/>
    <w:rsid w:val="00322696"/>
    <w:rsid w:val="00326F90"/>
    <w:rsid w:val="003F5720"/>
    <w:rsid w:val="00514DD5"/>
    <w:rsid w:val="005777FB"/>
    <w:rsid w:val="00706138"/>
    <w:rsid w:val="009026A8"/>
    <w:rsid w:val="00933430"/>
    <w:rsid w:val="00AA1D8D"/>
    <w:rsid w:val="00B47730"/>
    <w:rsid w:val="00B97847"/>
    <w:rsid w:val="00CA15C5"/>
    <w:rsid w:val="00CB0664"/>
    <w:rsid w:val="00DE1386"/>
    <w:rsid w:val="00E5410B"/>
    <w:rsid w:val="00E83C1A"/>
    <w:rsid w:val="00FC279F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0A2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7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0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6EBA68-10BE-473C-A976-82B1F49E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JoneS</cp:lastModifiedBy>
  <cp:revision>2</cp:revision>
  <dcterms:created xsi:type="dcterms:W3CDTF">2025-11-25T07:58:00Z</dcterms:created>
  <dcterms:modified xsi:type="dcterms:W3CDTF">2025-11-25T07:58:00Z</dcterms:modified>
</cp:coreProperties>
</file>